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DBC" w:rsidRDefault="00770380">
      <w:pPr>
        <w:pStyle w:val="Heading1"/>
        <w:jc w:val="center"/>
      </w:pPr>
      <w:bookmarkStart w:id="0" w:name="_GoBack"/>
      <w:bookmarkEnd w:id="0"/>
      <w:r>
        <w:t>Prepositions – Exercises</w:t>
      </w:r>
    </w:p>
    <w:p w:rsidR="006C6DBC" w:rsidRDefault="00770380">
      <w:pPr>
        <w:pStyle w:val="Heading2"/>
      </w:pPr>
      <w:r>
        <w:t>Part 1: AT / IN / ON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6C6DBC">
        <w:tc>
          <w:tcPr>
            <w:tcW w:w="4320" w:type="dxa"/>
          </w:tcPr>
          <w:p w:rsidR="006C6DBC" w:rsidRDefault="00770380">
            <w:r>
              <w:t>Place</w:t>
            </w:r>
          </w:p>
        </w:tc>
        <w:tc>
          <w:tcPr>
            <w:tcW w:w="4320" w:type="dxa"/>
          </w:tcPr>
          <w:p w:rsidR="006C6DBC" w:rsidRDefault="00770380">
            <w:r>
              <w:t>Time</w:t>
            </w:r>
          </w:p>
        </w:tc>
      </w:tr>
      <w:tr w:rsidR="006C6DBC">
        <w:tc>
          <w:tcPr>
            <w:tcW w:w="4320" w:type="dxa"/>
          </w:tcPr>
          <w:p w:rsidR="006C6DBC" w:rsidRDefault="00770380">
            <w:r>
              <w:t>countries and cities – in Peru, Lima</w:t>
            </w:r>
          </w:p>
        </w:tc>
        <w:tc>
          <w:tcPr>
            <w:tcW w:w="4320" w:type="dxa"/>
          </w:tcPr>
          <w:p w:rsidR="006C6DBC" w:rsidRDefault="00770380">
            <w:r>
              <w:t>months – in February, June</w:t>
            </w:r>
          </w:p>
        </w:tc>
      </w:tr>
      <w:tr w:rsidR="006C6DBC">
        <w:tc>
          <w:tcPr>
            <w:tcW w:w="4320" w:type="dxa"/>
          </w:tcPr>
          <w:p w:rsidR="006C6DBC" w:rsidRDefault="00770380">
            <w:r>
              <w:t>rooms – in the kitchen</w:t>
            </w:r>
          </w:p>
        </w:tc>
        <w:tc>
          <w:tcPr>
            <w:tcW w:w="4320" w:type="dxa"/>
          </w:tcPr>
          <w:p w:rsidR="006C6DBC" w:rsidRDefault="00770380">
            <w:r>
              <w:t>seasons – in the winter</w:t>
            </w:r>
          </w:p>
        </w:tc>
      </w:tr>
      <w:tr w:rsidR="006C6DBC">
        <w:tc>
          <w:tcPr>
            <w:tcW w:w="4320" w:type="dxa"/>
          </w:tcPr>
          <w:p w:rsidR="006C6DBC" w:rsidRDefault="00770380">
            <w:r>
              <w:t>buildings – in a store, a museum</w:t>
            </w:r>
          </w:p>
        </w:tc>
        <w:tc>
          <w:tcPr>
            <w:tcW w:w="4320" w:type="dxa"/>
          </w:tcPr>
          <w:p w:rsidR="006C6DBC" w:rsidRDefault="00770380">
            <w:r>
              <w:t>years – in 2020</w:t>
            </w:r>
          </w:p>
        </w:tc>
      </w:tr>
      <w:tr w:rsidR="006C6DBC">
        <w:tc>
          <w:tcPr>
            <w:tcW w:w="4320" w:type="dxa"/>
          </w:tcPr>
          <w:p w:rsidR="006C6DBC" w:rsidRDefault="00770380">
            <w:r>
              <w:t>closed spaces – in a park, a yard,</w:t>
            </w:r>
            <w:r>
              <w:t xml:space="preserve"> a car</w:t>
            </w:r>
          </w:p>
        </w:tc>
        <w:tc>
          <w:tcPr>
            <w:tcW w:w="4320" w:type="dxa"/>
          </w:tcPr>
          <w:p w:rsidR="006C6DBC" w:rsidRDefault="00770380">
            <w:r>
              <w:t>times of day – in the morning, in the afternoon, in the evening (not night)</w:t>
            </w:r>
          </w:p>
        </w:tc>
      </w:tr>
      <w:tr w:rsidR="006C6DBC">
        <w:tc>
          <w:tcPr>
            <w:tcW w:w="4320" w:type="dxa"/>
          </w:tcPr>
          <w:p w:rsidR="006C6DBC" w:rsidRDefault="00770380">
            <w:r>
              <w:t>transportation – on a bike, a bus, a train, a plane, a ship (not car)</w:t>
            </w:r>
          </w:p>
        </w:tc>
        <w:tc>
          <w:tcPr>
            <w:tcW w:w="4320" w:type="dxa"/>
          </w:tcPr>
          <w:p w:rsidR="006C6DBC" w:rsidRDefault="00770380">
            <w:r>
              <w:t>dates – on March 1st</w:t>
            </w:r>
          </w:p>
        </w:tc>
      </w:tr>
      <w:tr w:rsidR="006C6DBC">
        <w:tc>
          <w:tcPr>
            <w:tcW w:w="4320" w:type="dxa"/>
          </w:tcPr>
          <w:p w:rsidR="006C6DBC" w:rsidRDefault="00770380">
            <w:r>
              <w:t>surface – on the floor, a table, a shelf, the wall, the roof</w:t>
            </w:r>
          </w:p>
        </w:tc>
        <w:tc>
          <w:tcPr>
            <w:tcW w:w="4320" w:type="dxa"/>
          </w:tcPr>
          <w:p w:rsidR="006C6DBC" w:rsidRDefault="00770380">
            <w:r>
              <w:t xml:space="preserve">days – on Tuesday, </w:t>
            </w:r>
            <w:r>
              <w:t>on the weekend, on New Year’s Day, on Valentine’s Day</w:t>
            </w:r>
          </w:p>
        </w:tc>
      </w:tr>
      <w:tr w:rsidR="006C6DBC">
        <w:tc>
          <w:tcPr>
            <w:tcW w:w="4320" w:type="dxa"/>
          </w:tcPr>
          <w:p w:rsidR="006C6DBC" w:rsidRDefault="00770380">
            <w:r>
              <w:t>places – at school, home, work, college</w:t>
            </w:r>
          </w:p>
        </w:tc>
        <w:tc>
          <w:tcPr>
            <w:tcW w:w="4320" w:type="dxa"/>
          </w:tcPr>
          <w:p w:rsidR="006C6DBC" w:rsidRDefault="00770380">
            <w:r>
              <w:t>times – at 6 o’clock, 2:30, 7:45, at night, at lunch, at midnight</w:t>
            </w:r>
          </w:p>
        </w:tc>
      </w:tr>
    </w:tbl>
    <w:p w:rsidR="006C6DBC" w:rsidRDefault="00770380">
      <w:pPr>
        <w:pStyle w:val="Heading2"/>
      </w:pPr>
      <w:r>
        <w:t>Part 2: VERBS + PREPOSITIONS</w:t>
      </w:r>
    </w:p>
    <w:p w:rsidR="006C6DBC" w:rsidRDefault="00770380">
      <w:r>
        <w:t>1. I arrived in New York City on Friday night.</w:t>
      </w:r>
    </w:p>
    <w:p w:rsidR="006C6DBC" w:rsidRDefault="00770380">
      <w:r>
        <w:t xml:space="preserve">2. I was very </w:t>
      </w:r>
      <w:r>
        <w:t>tired when I arrived at the hotel.</w:t>
      </w:r>
    </w:p>
    <w:p w:rsidR="006C6DBC" w:rsidRDefault="00770380">
      <w:r>
        <w:t>3. I hate waiting for people who are late.</w:t>
      </w:r>
    </w:p>
    <w:p w:rsidR="006C6DBC" w:rsidRDefault="00770380">
      <w:r>
        <w:t>4. It depends on the weather.</w:t>
      </w:r>
    </w:p>
    <w:p w:rsidR="006C6DBC" w:rsidRDefault="00770380">
      <w:r>
        <w:t>5. I’m sorry, but I really don’t agree with you.</w:t>
      </w:r>
    </w:p>
    <w:p w:rsidR="006C6DBC" w:rsidRDefault="00770380">
      <w:r>
        <w:t>6. I asked for a chicken sandwich, but this is tuna!</w:t>
      </w:r>
    </w:p>
    <w:p w:rsidR="006C6DBC" w:rsidRDefault="00770380">
      <w:r>
        <w:t>7. Please listen to what I’m saying!</w:t>
      </w:r>
    </w:p>
    <w:p w:rsidR="006C6DBC" w:rsidRDefault="00770380">
      <w:r>
        <w:t xml:space="preserve">8. Who’s </w:t>
      </w:r>
      <w:r>
        <w:t>going to pay for the meal?</w:t>
      </w:r>
    </w:p>
    <w:p w:rsidR="006C6DBC" w:rsidRDefault="00770380">
      <w:r>
        <w:t>9. I need to speak to Martin before the meeting.</w:t>
      </w:r>
    </w:p>
    <w:p w:rsidR="006C6DBC" w:rsidRDefault="00770380">
      <w:r>
        <w:t>10. I don’t spend much money on food.</w:t>
      </w:r>
    </w:p>
    <w:p w:rsidR="006C6DBC" w:rsidRDefault="00770380">
      <w:r>
        <w:t>11. Don’t worry about the exam. It isn’t very hard.</w:t>
      </w:r>
    </w:p>
    <w:p w:rsidR="006C6DBC" w:rsidRDefault="00770380">
      <w:r>
        <w:t>12. Do you believe in ghosts?</w:t>
      </w:r>
    </w:p>
    <w:p w:rsidR="006C6DBC" w:rsidRDefault="00770380">
      <w:r>
        <w:lastRenderedPageBreak/>
        <w:t>13. You’re not listening! What are you thinking about?</w:t>
      </w:r>
    </w:p>
    <w:p w:rsidR="006C6DBC" w:rsidRDefault="00770380">
      <w:r>
        <w:t>14. W</w:t>
      </w:r>
      <w:r>
        <w:t>hat do you think of this painting?</w:t>
      </w:r>
    </w:p>
    <w:p w:rsidR="006C6DBC" w:rsidRDefault="00770380">
      <w:r>
        <w:t>15. Who does this bag belong to?</w:t>
      </w:r>
    </w:p>
    <w:sectPr w:rsidR="006C6DBC" w:rsidSect="00034616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380" w:rsidRDefault="00770380" w:rsidP="009161D0">
      <w:pPr>
        <w:spacing w:after="0" w:line="240" w:lineRule="auto"/>
      </w:pPr>
      <w:r>
        <w:separator/>
      </w:r>
    </w:p>
  </w:endnote>
  <w:endnote w:type="continuationSeparator" w:id="0">
    <w:p w:rsidR="00770380" w:rsidRDefault="00770380" w:rsidP="00916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21254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161D0" w:rsidRDefault="009161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161D0" w:rsidRDefault="009161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380" w:rsidRDefault="00770380" w:rsidP="009161D0">
      <w:pPr>
        <w:spacing w:after="0" w:line="240" w:lineRule="auto"/>
      </w:pPr>
      <w:r>
        <w:separator/>
      </w:r>
    </w:p>
  </w:footnote>
  <w:footnote w:type="continuationSeparator" w:id="0">
    <w:p w:rsidR="00770380" w:rsidRDefault="00770380" w:rsidP="009161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C6DBC"/>
    <w:rsid w:val="00770380"/>
    <w:rsid w:val="009161D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B4F4D370-A8B7-4BD2-81C3-C0887460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9385B14-29B0-49B1-B99F-C63E4867C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Ahlam albalas</cp:lastModifiedBy>
  <cp:revision>2</cp:revision>
  <dcterms:created xsi:type="dcterms:W3CDTF">2013-12-23T23:15:00Z</dcterms:created>
  <dcterms:modified xsi:type="dcterms:W3CDTF">2025-10-14T11:56:00Z</dcterms:modified>
  <cp:category/>
</cp:coreProperties>
</file>